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以反腐败国际合作新成效 助力打好反腐败斗争攻坚战持久战总体战</w:t>
      </w:r>
    </w:p>
    <w:p>
      <w:r>
        <w:t>来源网站: 黑龙江纪检监察 (黑龙江)</w:t>
      </w:r>
    </w:p>
    <w:p>
      <w:r>
        <w:t>原始链接: https://www.hljjjjc.gov.cn/Hljjjjc/html/draftNews_detail.html?publish_id=05266e49a49d4f5bba65f5893cef21d0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15:23:27</w:t>
      </w:r>
    </w:p>
    <w:p>
      <w:pPr>
        <w:pStyle w:val="Heading1"/>
      </w:pPr>
      <w:r>
        <w:t>正文</w:t>
      </w:r>
    </w:p>
    <w:p>
      <w:r>
        <w:t>首页</w:t>
      </w:r>
    </w:p>
    <w:p>
      <w:r>
        <w:t>分享</w:t>
      </w:r>
    </w:p>
    <w:p>
      <w:r>
        <w:t>QQ空间</w:t>
        <w:br/>
        <w:t>新浪微博</w:t>
        <w:br/>
        <w:t>QQ</w:t>
        <w:br/>
        <w:t>微信</w:t>
      </w:r>
    </w:p>
    <w:p>
      <w:r>
        <w:t>来源：</w:t>
      </w:r>
    </w:p>
    <w:p>
      <w:r>
        <w:t>发布时间：</w:t>
      </w:r>
    </w:p>
    <w:p>
      <w:r>
        <w:t>首页</w:t>
      </w:r>
    </w:p>
    <w:p>
      <w:r>
        <w:t>分享</w:t>
      </w:r>
    </w:p>
    <w:p>
      <w:r>
        <w:t>QQ空间</w:t>
        <w:br/>
        <w:t>新浪微博</w:t>
        <w:br/>
        <w:t>QQ</w:t>
        <w:br/>
        <w:t>微信</w:t>
      </w:r>
    </w:p>
    <w:p>
      <w:r>
        <w:t>首页</w:t>
      </w:r>
    </w:p>
    <w:p>
      <w:r>
        <w:t>首页</w:t>
      </w:r>
    </w:p>
    <w:p>
      <w:r>
        <w:t>分享</w:t>
      </w:r>
    </w:p>
    <w:p>
      <w:r>
        <w:t>QQ空间</w:t>
        <w:br/>
        <w:t>新浪微博</w:t>
        <w:br/>
        <w:t>QQ</w:t>
        <w:br/>
        <w:t>微信</w:t>
      </w:r>
    </w:p>
    <w:p>
      <w:r>
        <w:t>分享</w:t>
      </w:r>
    </w:p>
    <w:p>
      <w:r>
        <w:t>QQ空间</w:t>
        <w:br/>
        <w:t>新浪微博</w:t>
        <w:br/>
        <w:t>QQ</w:t>
        <w:br/>
        <w:t>微信</w:t>
      </w:r>
    </w:p>
    <w:p>
      <w:r>
        <w:t>QQ空间</w:t>
        <w:br/>
        <w:t>新浪微博</w:t>
        <w:br/>
        <w:t>QQ</w:t>
        <w:br/>
        <w:t>微信</w:t>
      </w:r>
    </w:p>
    <w:p>
      <w:r>
        <w:t>QQ空间</w:t>
        <w:br/>
        <w:t>新浪微博</w:t>
        <w:br/>
        <w:t>QQ</w:t>
        <w:br/>
        <w:t>微信</w:t>
      </w:r>
    </w:p>
    <w:p>
      <w:r>
        <w:t>来源：</w:t>
      </w:r>
    </w:p>
    <w:p>
      <w:r>
        <w:t>发布时间：</w:t>
      </w:r>
    </w:p>
    <w:p>
      <w:r>
        <w:t>来源：</w:t>
      </w:r>
    </w:p>
    <w:p>
      <w:r>
        <w:t>发布时间：</w:t>
      </w:r>
    </w:p>
    <w:p>
      <w:r>
        <w:t>中共黑龙江省纪律检查委员会</w:t>
        <w:br/>
        <w:t>黑龙江省监察委员会</w:t>
        <w:br/>
        <w:t>版权所有</w:t>
        <w:br/>
        <w:t>黑ICP备14004043号</w:t>
      </w:r>
    </w:p>
    <w:p>
      <w:r>
        <w:t>百度统计</w:t>
      </w:r>
    </w:p>
    <w:p>
      <w:r>
        <w:t>中共黑龙江省纪律检查委员会</w:t>
        <w:br/>
        <w:t>黑龙江省监察委员会</w:t>
        <w:br/>
        <w:t>版权所有</w:t>
        <w:br/>
        <w:t>黑ICP备14004043号</w:t>
      </w:r>
    </w:p>
    <w:p>
      <w:r>
        <w:t>百度统计</w:t>
      </w:r>
    </w:p>
    <w:p>
      <w:r>
        <w:t>中共黑龙江省纪律检查委员会</w:t>
        <w:br/>
        <w:t>黑龙江省监察委员会</w:t>
        <w:br/>
        <w:t>版权所有</w:t>
        <w:br/>
        <w:t>黑ICP备14004043号</w:t>
      </w:r>
    </w:p>
    <w:p>
      <w:r>
        <w:t>百度统计</w:t>
      </w:r>
    </w:p>
    <w:p>
      <w:r>
        <w:t>中共黑龙江省纪律检查委员会</w:t>
        <w:br/>
        <w:t>黑龙江省监察委员会</w:t>
        <w:br/>
        <w:t>版权所有</w:t>
        <w:br/>
        <w:t>黑ICP备14004043号</w:t>
      </w:r>
    </w:p>
    <w:p>
      <w:r>
        <w:t>百度统计</w:t>
      </w:r>
    </w:p>
    <w:p>
      <w:r>
        <w:t>中共黑龙江省纪律检查委员会</w:t>
        <w:br/>
        <w:t>黑龙江省监察委员会</w:t>
        <w:br/>
        <w:t>版权所有</w:t>
        <w:br/>
        <w:t>黑ICP备14004043号</w:t>
      </w:r>
    </w:p>
    <w:p>
      <w:r>
        <w:t>百度统计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